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95B7D" w14:textId="34578860" w:rsidR="002771AA" w:rsidRDefault="00647201" w:rsidP="002771AA">
      <w:pPr>
        <w:pStyle w:val="1"/>
      </w:pPr>
      <w:r>
        <w:t xml:space="preserve">Learning How to Order a Beverage at a </w:t>
      </w:r>
      <w:r w:rsidR="002771AA">
        <w:t>Café</w:t>
      </w:r>
    </w:p>
    <w:p w14:paraId="78EED909" w14:textId="77777777" w:rsidR="002771AA" w:rsidRDefault="002771AA" w:rsidP="002771AA">
      <w:pPr>
        <w:pStyle w:val="1"/>
      </w:pPr>
      <w:r>
        <w:t>Lesson Summary</w:t>
      </w:r>
    </w:p>
    <w:p w14:paraId="7E091F42" w14:textId="77777777" w:rsidR="002771AA" w:rsidRDefault="002771AA" w:rsidP="002771AA">
      <w:r>
        <w:t>In this lesson, you will learn how to order a beverage at a cafe. You will be introduced to key vocabulary and useful phrases for ordering. The activity includes an example dialogue and a fill-in-the-blank exercise to practice your skills.</w:t>
      </w:r>
    </w:p>
    <w:p w14:paraId="1DB6CFBF" w14:textId="2496E79B" w:rsidR="00C677FF" w:rsidRDefault="00647201">
      <w:r>
        <w:t>In this activity, you will learn how to order a beverage at a cafe. We will focus on some key vocabulary and useful phrases that you can use.</w:t>
      </w:r>
    </w:p>
    <w:p w14:paraId="3B451DD9" w14:textId="77777777" w:rsidR="002771AA" w:rsidRDefault="002771AA"/>
    <w:p w14:paraId="094C9813" w14:textId="4DE8BC32" w:rsidR="00C677FF" w:rsidRDefault="00647201">
      <w:pPr>
        <w:pStyle w:val="21"/>
      </w:pPr>
      <w:r>
        <w:t>Target Vocabulary</w:t>
      </w:r>
    </w:p>
    <w:p w14:paraId="5A72C188" w14:textId="77777777" w:rsidR="00C677FF" w:rsidRDefault="00647201">
      <w:pPr>
        <w:pStyle w:val="a0"/>
      </w:pPr>
      <w:r>
        <w:t>coffee</w:t>
      </w:r>
    </w:p>
    <w:p w14:paraId="7F7753D2" w14:textId="77777777" w:rsidR="00C677FF" w:rsidRDefault="00647201">
      <w:pPr>
        <w:pStyle w:val="a0"/>
      </w:pPr>
      <w:r>
        <w:t>tea</w:t>
      </w:r>
    </w:p>
    <w:p w14:paraId="1FD7A231" w14:textId="77777777" w:rsidR="00C677FF" w:rsidRDefault="00647201">
      <w:pPr>
        <w:pStyle w:val="a0"/>
      </w:pPr>
      <w:r>
        <w:t>milk</w:t>
      </w:r>
    </w:p>
    <w:p w14:paraId="2E75F1DE" w14:textId="77777777" w:rsidR="00C677FF" w:rsidRDefault="00647201">
      <w:pPr>
        <w:pStyle w:val="a0"/>
      </w:pPr>
      <w:r>
        <w:t>sugar</w:t>
      </w:r>
    </w:p>
    <w:p w14:paraId="7DCC90BC" w14:textId="77777777" w:rsidR="00C677FF" w:rsidRDefault="00647201">
      <w:pPr>
        <w:pStyle w:val="a0"/>
      </w:pPr>
      <w:r>
        <w:t>water</w:t>
      </w:r>
    </w:p>
    <w:p w14:paraId="120110A8" w14:textId="77777777" w:rsidR="002771AA" w:rsidRDefault="002771AA" w:rsidP="002771AA">
      <w:pPr>
        <w:pStyle w:val="a0"/>
        <w:numPr>
          <w:ilvl w:val="0"/>
          <w:numId w:val="0"/>
        </w:numPr>
      </w:pPr>
    </w:p>
    <w:p w14:paraId="2BD97A41" w14:textId="77777777" w:rsidR="00C677FF" w:rsidRDefault="00647201">
      <w:pPr>
        <w:pStyle w:val="21"/>
      </w:pPr>
      <w:r>
        <w:t>Grammar Focus</w:t>
      </w:r>
    </w:p>
    <w:p w14:paraId="281AA756" w14:textId="2790E038" w:rsidR="002771AA" w:rsidRDefault="00647201" w:rsidP="002771AA">
      <w:r>
        <w:t>When ordering a beverage, you can use the following phrases:</w:t>
      </w:r>
      <w:r>
        <w:br/>
        <w:t>- I would like...</w:t>
      </w:r>
      <w:r>
        <w:br/>
        <w:t>- May I have...</w:t>
      </w:r>
      <w:r>
        <w:br/>
        <w:t>These phrases are polite ways to ask for something.</w:t>
      </w:r>
    </w:p>
    <w:p w14:paraId="088820E4" w14:textId="77777777" w:rsidR="002771AA" w:rsidRPr="002771AA" w:rsidRDefault="002771AA" w:rsidP="002771AA">
      <w:pPr>
        <w:numPr>
          <w:ilvl w:val="0"/>
          <w:numId w:val="10"/>
        </w:numPr>
      </w:pPr>
      <w:r w:rsidRPr="002771AA">
        <w:rPr>
          <w:b/>
          <w:bCs/>
        </w:rPr>
        <w:t>Would</w:t>
      </w:r>
      <w:r w:rsidRPr="002771AA">
        <w:t>: Used to express a polite request or offer. Example: "I would like a latte."</w:t>
      </w:r>
    </w:p>
    <w:p w14:paraId="696290E2" w14:textId="77777777" w:rsidR="002771AA" w:rsidRPr="002771AA" w:rsidRDefault="002771AA" w:rsidP="002771AA">
      <w:pPr>
        <w:numPr>
          <w:ilvl w:val="0"/>
          <w:numId w:val="10"/>
        </w:numPr>
      </w:pPr>
      <w:r w:rsidRPr="002771AA">
        <w:rPr>
          <w:b/>
          <w:bCs/>
        </w:rPr>
        <w:t>May</w:t>
      </w:r>
      <w:r w:rsidRPr="002771AA">
        <w:t>: Used to ask for permission. Example: "May I have a latte?"</w:t>
      </w:r>
    </w:p>
    <w:p w14:paraId="606E7F78" w14:textId="578DCEAB" w:rsidR="002771AA" w:rsidRDefault="002771AA" w:rsidP="002771AA">
      <w:pPr>
        <w:numPr>
          <w:ilvl w:val="0"/>
          <w:numId w:val="10"/>
        </w:numPr>
      </w:pPr>
      <w:r w:rsidRPr="002771AA">
        <w:rPr>
          <w:b/>
          <w:bCs/>
        </w:rPr>
        <w:t>Can</w:t>
      </w:r>
      <w:r w:rsidRPr="002771AA">
        <w:t>: Used to ask for permission or make a request. Example: "Can I have a latte, please?"</w:t>
      </w:r>
    </w:p>
    <w:p w14:paraId="2EAC97B3" w14:textId="6B4890E5" w:rsidR="002771AA" w:rsidRDefault="002771AA" w:rsidP="00096D0D">
      <w:r>
        <w:br w:type="page"/>
      </w:r>
    </w:p>
    <w:p w14:paraId="7A6D8654" w14:textId="77777777" w:rsidR="00C677FF" w:rsidRDefault="00647201">
      <w:pPr>
        <w:pStyle w:val="21"/>
      </w:pPr>
      <w:r>
        <w:lastRenderedPageBreak/>
        <w:t>Example Dialogue</w:t>
      </w:r>
    </w:p>
    <w:p w14:paraId="56C737AE" w14:textId="77777777" w:rsidR="00C677FF" w:rsidRDefault="00647201">
      <w:r>
        <w:t>Customer: Good morning! I would like a latte and a cookie, please.</w:t>
      </w:r>
    </w:p>
    <w:p w14:paraId="33AFEF18" w14:textId="77777777" w:rsidR="00C677FF" w:rsidRDefault="00647201">
      <w:r>
        <w:t>Barista: Sure! Would you like anything else?</w:t>
      </w:r>
    </w:p>
    <w:p w14:paraId="7F74403C" w14:textId="77777777" w:rsidR="00C677FF" w:rsidRDefault="00647201">
      <w:r>
        <w:t>Customer: No, thank you. That's all.</w:t>
      </w:r>
    </w:p>
    <w:p w14:paraId="29D139CE" w14:textId="2424DC47" w:rsidR="00C677FF" w:rsidRDefault="00647201">
      <w:r>
        <w:t>Barista: Alright, your total is $5.50. Please wait a moment while I prepare your order.</w:t>
      </w:r>
    </w:p>
    <w:p w14:paraId="5AA35EFD" w14:textId="77777777" w:rsidR="00C677FF" w:rsidRDefault="00647201">
      <w:r>
        <w:t>Customer: Thank you!</w:t>
      </w:r>
    </w:p>
    <w:p w14:paraId="4AC2A682" w14:textId="77777777" w:rsidR="002771AA" w:rsidRDefault="002771AA"/>
    <w:p w14:paraId="487FF0DE" w14:textId="77777777" w:rsidR="00C677FF" w:rsidRDefault="00647201">
      <w:pPr>
        <w:pStyle w:val="21"/>
      </w:pPr>
      <w:r>
        <w:t>Fill in the Blank Activity</w:t>
      </w:r>
    </w:p>
    <w:p w14:paraId="6F485022" w14:textId="3BEAF052" w:rsidR="00C677FF" w:rsidRDefault="00647201">
      <w:r>
        <w:t xml:space="preserve">Complete the dialogue below by filling in the blanks with </w:t>
      </w:r>
      <w:r>
        <w:t>appropriate words or phrases:</w:t>
      </w:r>
    </w:p>
    <w:p w14:paraId="4437203D" w14:textId="7E111CD3" w:rsidR="00C677FF" w:rsidRPr="00512348" w:rsidRDefault="00647201">
      <w:pPr>
        <w:rPr>
          <w:i/>
          <w:iCs/>
        </w:rPr>
      </w:pPr>
      <w:r>
        <w:t xml:space="preserve">Customer: Good morning! I would like a </w:t>
      </w:r>
      <w:r w:rsidR="00D33B48">
        <w:t xml:space="preserve">___cup </w:t>
      </w:r>
      <w:r w:rsidR="00850ED9">
        <w:t xml:space="preserve"> </w:t>
      </w:r>
      <w:r w:rsidR="00D33B48">
        <w:t>o</w:t>
      </w:r>
      <w:r w:rsidR="00850ED9">
        <w:t>f Tae</w:t>
      </w:r>
      <w:r>
        <w:t>_____ and a __</w:t>
      </w:r>
      <w:r w:rsidR="00D33B48">
        <w:t>cake</w:t>
      </w:r>
      <w:r>
        <w:t>______, please.</w:t>
      </w:r>
    </w:p>
    <w:p w14:paraId="11DC8F9E" w14:textId="77777777" w:rsidR="00C677FF" w:rsidRDefault="00647201">
      <w:r>
        <w:t>Barista: Sure! Would you like anything else?</w:t>
      </w:r>
    </w:p>
    <w:p w14:paraId="557E5080" w14:textId="7DA9B40F" w:rsidR="00C677FF" w:rsidRDefault="00647201">
      <w:r>
        <w:t>Customer: No, thank you. ___</w:t>
      </w:r>
      <w:r w:rsidR="008F0113">
        <w:t>that's</w:t>
      </w:r>
      <w:r>
        <w:t>____ __</w:t>
      </w:r>
      <w:r w:rsidR="008F0113">
        <w:t>all</w:t>
      </w:r>
      <w:r>
        <w:t>_____.</w:t>
      </w:r>
    </w:p>
    <w:p w14:paraId="69E32FDD" w14:textId="4D8C0036" w:rsidR="00C677FF" w:rsidRDefault="00647201">
      <w:r>
        <w:t>Barista: Alright, your total is $5.50. Please wait a moment while I _</w:t>
      </w:r>
      <w:r w:rsidR="001A26C3">
        <w:t>prepare</w:t>
      </w:r>
      <w:r>
        <w:t>______ your</w:t>
      </w:r>
      <w:r>
        <w:t xml:space="preserve"> order.</w:t>
      </w:r>
    </w:p>
    <w:p w14:paraId="4BB02AAB" w14:textId="5AE148C7" w:rsidR="00C677FF" w:rsidRDefault="00647201">
      <w:r>
        <w:t>Customer: __</w:t>
      </w:r>
      <w:r>
        <w:t>_</w:t>
      </w:r>
      <w:r w:rsidR="00796256">
        <w:t>thank you</w:t>
      </w:r>
      <w:r>
        <w:t>____!</w:t>
      </w:r>
    </w:p>
    <w:sectPr w:rsidR="00C677FF" w:rsidSect="002771AA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A137855"/>
    <w:multiLevelType w:val="multilevel"/>
    <w:tmpl w:val="6E040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421068">
    <w:abstractNumId w:val="8"/>
  </w:num>
  <w:num w:numId="2" w16cid:durableId="2062439751">
    <w:abstractNumId w:val="6"/>
  </w:num>
  <w:num w:numId="3" w16cid:durableId="1772624194">
    <w:abstractNumId w:val="5"/>
  </w:num>
  <w:num w:numId="4" w16cid:durableId="703407331">
    <w:abstractNumId w:val="4"/>
  </w:num>
  <w:num w:numId="5" w16cid:durableId="1075054784">
    <w:abstractNumId w:val="7"/>
  </w:num>
  <w:num w:numId="6" w16cid:durableId="1519730309">
    <w:abstractNumId w:val="3"/>
  </w:num>
  <w:num w:numId="7" w16cid:durableId="1381175831">
    <w:abstractNumId w:val="2"/>
  </w:num>
  <w:num w:numId="8" w16cid:durableId="337461573">
    <w:abstractNumId w:val="1"/>
  </w:num>
  <w:num w:numId="9" w16cid:durableId="373237328">
    <w:abstractNumId w:val="0"/>
  </w:num>
  <w:num w:numId="10" w16cid:durableId="1374387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6D0D"/>
    <w:rsid w:val="0015074B"/>
    <w:rsid w:val="001A26C3"/>
    <w:rsid w:val="002771AA"/>
    <w:rsid w:val="0029639D"/>
    <w:rsid w:val="00326F90"/>
    <w:rsid w:val="005031BF"/>
    <w:rsid w:val="00512348"/>
    <w:rsid w:val="00513D28"/>
    <w:rsid w:val="00647201"/>
    <w:rsid w:val="00796256"/>
    <w:rsid w:val="00850ED9"/>
    <w:rsid w:val="008A6DA2"/>
    <w:rsid w:val="008F0113"/>
    <w:rsid w:val="00AA1D8D"/>
    <w:rsid w:val="00B47730"/>
    <w:rsid w:val="00C677FF"/>
    <w:rsid w:val="00CB0664"/>
    <w:rsid w:val="00D33B4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2E5896"/>
  <w14:defaultImageDpi w14:val="300"/>
  <w15:docId w15:val="{2050CA52-BBA0-400E-B2A4-D31FC3FE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العنوان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العنوان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عنوان فرعي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نص أساسي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نص أساسي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نص ماكرو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اقتباس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عنوان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اقتباس مكثف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3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02e88ab8-347b-4941-99f7-07cc9c846e8c}" enabled="1" method="Standard" siteId="{ed66ff77-59e2-4ae4-ba87-3fe9486edc1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Amal Marahlh</cp:lastModifiedBy>
  <cp:revision>2</cp:revision>
  <dcterms:created xsi:type="dcterms:W3CDTF">2025-07-14T07:04:00Z</dcterms:created>
  <dcterms:modified xsi:type="dcterms:W3CDTF">2025-07-14T07:04:00Z</dcterms:modified>
  <cp:category/>
</cp:coreProperties>
</file>